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894" w:rsidRPr="006C0570" w:rsidRDefault="000A3283" w:rsidP="000A3283">
      <w:pPr>
        <w:pStyle w:val="Tytu"/>
        <w:tabs>
          <w:tab w:val="left" w:pos="851"/>
        </w:tabs>
        <w:spacing w:line="360" w:lineRule="auto"/>
        <w:jc w:val="center"/>
        <w:rPr>
          <w:b/>
          <w:color w:val="92D050"/>
          <w:sz w:val="44"/>
          <w:szCs w:val="44"/>
        </w:rPr>
      </w:pPr>
      <w:bookmarkStart w:id="0" w:name="_GoBack"/>
      <w:bookmarkEnd w:id="0"/>
      <w:r w:rsidRPr="006C0570">
        <w:rPr>
          <w:b/>
          <w:color w:val="92D050"/>
          <w:sz w:val="44"/>
          <w:szCs w:val="44"/>
        </w:rPr>
        <w:t>KĄTY</w:t>
      </w:r>
    </w:p>
    <w:p w:rsidR="00C123B1" w:rsidRDefault="00464F64" w:rsidP="000A3283">
      <w:pPr>
        <w:rPr>
          <w:lang w:eastAsia="pl-PL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margin-left:199.35pt;margin-top:39pt;width:282.3pt;height:161.45pt;z-index:251659264;mso-position-horizontal-relative:margin;mso-position-vertical-relative:margin">
            <v:imagedata r:id="rId9" o:title=""/>
            <w10:wrap type="square" anchorx="margin" anchory="margin"/>
          </v:shape>
          <o:OLEObject Type="Embed" ProgID="CorelDraw.Graphic.15" ShapeID="_x0000_s1029" DrawAspect="Content" ObjectID="_1439157361" r:id="rId10"/>
        </w:pict>
      </w:r>
    </w:p>
    <w:p w:rsidR="000A3283" w:rsidRPr="000A3283" w:rsidRDefault="000A3283" w:rsidP="00176F72">
      <w:pPr>
        <w:pStyle w:val="Tytu"/>
        <w:tabs>
          <w:tab w:val="left" w:pos="426"/>
        </w:tabs>
        <w:spacing w:line="276" w:lineRule="auto"/>
        <w:rPr>
          <w:noProof/>
          <w:color w:val="215868"/>
          <w:sz w:val="32"/>
          <w:szCs w:val="28"/>
        </w:rPr>
      </w:pPr>
      <w:r w:rsidRPr="000A3283">
        <w:rPr>
          <w:noProof/>
          <w:color w:val="215868"/>
          <w:sz w:val="32"/>
          <w:szCs w:val="28"/>
        </w:rPr>
        <w:t xml:space="preserve">Kąt składa się z ramion </w:t>
      </w:r>
      <w:r w:rsidR="00190333">
        <w:rPr>
          <w:noProof/>
          <w:color w:val="215868"/>
          <w:sz w:val="32"/>
          <w:szCs w:val="28"/>
        </w:rPr>
        <w:br/>
      </w:r>
      <w:r w:rsidRPr="000A3283">
        <w:rPr>
          <w:noProof/>
          <w:color w:val="215868"/>
          <w:sz w:val="32"/>
          <w:szCs w:val="28"/>
        </w:rPr>
        <w:t>i wierzchołka.</w:t>
      </w:r>
      <w:r w:rsidR="00176F72" w:rsidRPr="00176F72">
        <w:t xml:space="preserve"> </w:t>
      </w:r>
      <w:r w:rsidR="00190333">
        <w:br/>
      </w:r>
      <w:r w:rsidR="00176F72">
        <w:rPr>
          <w:noProof/>
          <w:color w:val="215868"/>
          <w:sz w:val="32"/>
          <w:szCs w:val="28"/>
        </w:rPr>
        <w:br/>
      </w:r>
      <w:r w:rsidRPr="000A3283">
        <w:rPr>
          <w:noProof/>
          <w:color w:val="215868"/>
          <w:sz w:val="32"/>
          <w:szCs w:val="28"/>
        </w:rPr>
        <w:t xml:space="preserve">Jego wielkość jest mierzona </w:t>
      </w:r>
      <w:r w:rsidR="00190333">
        <w:rPr>
          <w:noProof/>
          <w:color w:val="215868"/>
          <w:sz w:val="32"/>
          <w:szCs w:val="28"/>
        </w:rPr>
        <w:br/>
      </w:r>
      <w:r w:rsidRPr="000A3283">
        <w:rPr>
          <w:noProof/>
          <w:color w:val="215868"/>
          <w:sz w:val="32"/>
          <w:szCs w:val="28"/>
        </w:rPr>
        <w:t>w stopniach</w:t>
      </w:r>
      <w:r w:rsidR="00176F72">
        <w:rPr>
          <w:noProof/>
          <w:color w:val="215868"/>
          <w:sz w:val="32"/>
          <w:szCs w:val="28"/>
        </w:rPr>
        <w:t xml:space="preserve"> (</w:t>
      </w:r>
      <w:r w:rsidR="00176F72" w:rsidRPr="00176F72">
        <w:rPr>
          <w:noProof/>
          <w:color w:val="215868"/>
          <w:sz w:val="32"/>
          <w:szCs w:val="28"/>
        </w:rPr>
        <w:t>0°</w:t>
      </w:r>
      <w:r w:rsidR="00176F72">
        <w:rPr>
          <w:noProof/>
          <w:color w:val="215868"/>
          <w:sz w:val="32"/>
          <w:szCs w:val="28"/>
        </w:rPr>
        <w:t>-</w:t>
      </w:r>
      <w:r w:rsidR="00176F72" w:rsidRPr="00176F72">
        <w:rPr>
          <w:noProof/>
          <w:color w:val="215868"/>
          <w:sz w:val="32"/>
          <w:szCs w:val="28"/>
        </w:rPr>
        <w:t>3</w:t>
      </w:r>
      <w:r w:rsidR="00176F72">
        <w:rPr>
          <w:noProof/>
          <w:color w:val="215868"/>
          <w:sz w:val="32"/>
          <w:szCs w:val="28"/>
        </w:rPr>
        <w:t>6</w:t>
      </w:r>
      <w:r w:rsidR="00176F72" w:rsidRPr="00176F72">
        <w:rPr>
          <w:noProof/>
          <w:color w:val="215868"/>
          <w:sz w:val="32"/>
          <w:szCs w:val="28"/>
        </w:rPr>
        <w:t>0°</w:t>
      </w:r>
      <w:r w:rsidR="00176F72">
        <w:rPr>
          <w:noProof/>
          <w:color w:val="215868"/>
          <w:sz w:val="32"/>
          <w:szCs w:val="28"/>
        </w:rPr>
        <w:t>)</w:t>
      </w:r>
    </w:p>
    <w:p w:rsidR="000A3283" w:rsidRDefault="000A3283" w:rsidP="000A3283">
      <w:pPr>
        <w:pStyle w:val="Tytu"/>
        <w:tabs>
          <w:tab w:val="left" w:pos="426"/>
        </w:tabs>
        <w:spacing w:line="276" w:lineRule="auto"/>
        <w:rPr>
          <w:noProof/>
          <w:color w:val="215868"/>
          <w:sz w:val="32"/>
          <w:szCs w:val="28"/>
        </w:rPr>
      </w:pPr>
    </w:p>
    <w:p w:rsidR="00190333" w:rsidRPr="00190333" w:rsidRDefault="00190333" w:rsidP="00190333">
      <w:pPr>
        <w:rPr>
          <w:lang w:eastAsia="pl-PL"/>
        </w:rPr>
      </w:pPr>
    </w:p>
    <w:p w:rsidR="000A3283" w:rsidRDefault="000A3283" w:rsidP="00176F72">
      <w:pPr>
        <w:pStyle w:val="Tytu"/>
        <w:tabs>
          <w:tab w:val="left" w:pos="426"/>
        </w:tabs>
        <w:spacing w:line="276" w:lineRule="auto"/>
        <w:rPr>
          <w:noProof/>
          <w:color w:val="215868"/>
          <w:sz w:val="32"/>
          <w:szCs w:val="28"/>
        </w:rPr>
      </w:pPr>
      <w:r w:rsidRPr="000A3283">
        <w:rPr>
          <w:noProof/>
          <w:color w:val="215868"/>
          <w:sz w:val="32"/>
          <w:szCs w:val="28"/>
        </w:rPr>
        <w:t xml:space="preserve">Kąt możemy opisać wpisując w łuk jego miarę </w:t>
      </w:r>
      <w:r w:rsidR="00176F72">
        <w:rPr>
          <w:noProof/>
          <w:color w:val="215868"/>
          <w:sz w:val="32"/>
          <w:szCs w:val="28"/>
        </w:rPr>
        <w:t xml:space="preserve"> lub </w:t>
      </w:r>
      <w:r w:rsidRPr="000A3283">
        <w:rPr>
          <w:noProof/>
          <w:color w:val="215868"/>
          <w:sz w:val="32"/>
          <w:szCs w:val="28"/>
        </w:rPr>
        <w:t>oznaczamy go jedną z greckich liter np:</w:t>
      </w:r>
      <w:r w:rsidR="00176F72">
        <w:rPr>
          <w:noProof/>
          <w:color w:val="215868"/>
          <w:sz w:val="32"/>
          <w:szCs w:val="28"/>
        </w:rPr>
        <w:t xml:space="preserve"> </w:t>
      </w:r>
      <w:r w:rsidR="00176F72" w:rsidRPr="00176F72">
        <w:rPr>
          <w:b/>
          <w:noProof/>
          <w:color w:val="00B0F0"/>
          <w:sz w:val="32"/>
          <w:szCs w:val="28"/>
        </w:rPr>
        <w:t>α β γ δ ε</w:t>
      </w:r>
      <w:r w:rsidRPr="00176F72">
        <w:rPr>
          <w:noProof/>
          <w:color w:val="00B0F0"/>
          <w:sz w:val="32"/>
          <w:szCs w:val="28"/>
        </w:rPr>
        <w:t xml:space="preserve">  </w:t>
      </w:r>
    </w:p>
    <w:p w:rsidR="000A3283" w:rsidRDefault="00176F72" w:rsidP="000A3283">
      <w:pPr>
        <w:pStyle w:val="Tytu"/>
        <w:tabs>
          <w:tab w:val="left" w:pos="426"/>
        </w:tabs>
        <w:spacing w:line="276" w:lineRule="auto"/>
        <w:rPr>
          <w:noProof/>
          <w:color w:val="215868"/>
          <w:sz w:val="32"/>
          <w:szCs w:val="28"/>
        </w:rPr>
      </w:pPr>
      <w:r>
        <w:object w:dxaOrig="8569" w:dyaOrig="2781">
          <v:shape id="_x0000_i1025" type="#_x0000_t75" style="width:428.4pt;height:139.2pt" o:ole="">
            <v:imagedata r:id="rId11" o:title=""/>
          </v:shape>
          <o:OLEObject Type="Embed" ProgID="CorelDraw.Graphic.15" ShapeID="_x0000_i1025" DrawAspect="Content" ObjectID="_1439157359" r:id="rId12"/>
        </w:object>
      </w:r>
    </w:p>
    <w:p w:rsidR="00176F72" w:rsidRPr="00176F72" w:rsidRDefault="00176F72" w:rsidP="00176F72">
      <w:pPr>
        <w:rPr>
          <w:lang w:eastAsia="pl-PL"/>
        </w:rPr>
      </w:pPr>
    </w:p>
    <w:p w:rsidR="000A3283" w:rsidRPr="00176F72" w:rsidRDefault="00FF143D" w:rsidP="00176F72">
      <w:pPr>
        <w:pStyle w:val="Tytu"/>
        <w:tabs>
          <w:tab w:val="left" w:pos="426"/>
        </w:tabs>
        <w:spacing w:line="276" w:lineRule="auto"/>
        <w:jc w:val="center"/>
        <w:rPr>
          <w:b/>
          <w:noProof/>
          <w:color w:val="92D050"/>
          <w:sz w:val="44"/>
          <w:szCs w:val="44"/>
        </w:rPr>
      </w:pPr>
      <w:r>
        <w:rPr>
          <w:b/>
          <w:noProof/>
          <w:color w:val="92D050"/>
          <w:sz w:val="44"/>
          <w:szCs w:val="44"/>
        </w:rPr>
        <w:t>PODZIAŁ KĄTÓW</w:t>
      </w:r>
    </w:p>
    <w:p w:rsidR="00FF143D" w:rsidRDefault="00FF143D" w:rsidP="000A3283">
      <w:pPr>
        <w:pStyle w:val="Tytu"/>
        <w:tabs>
          <w:tab w:val="left" w:pos="426"/>
        </w:tabs>
        <w:spacing w:line="276" w:lineRule="auto"/>
        <w:rPr>
          <w:noProof/>
          <w:color w:val="215868"/>
          <w:sz w:val="32"/>
          <w:szCs w:val="28"/>
        </w:rPr>
      </w:pPr>
    </w:p>
    <w:p w:rsidR="000A3283" w:rsidRPr="00BE79B3" w:rsidRDefault="000A3283" w:rsidP="000A3283">
      <w:pPr>
        <w:pStyle w:val="Tytu"/>
        <w:tabs>
          <w:tab w:val="left" w:pos="426"/>
        </w:tabs>
        <w:spacing w:line="276" w:lineRule="auto"/>
        <w:rPr>
          <w:b/>
          <w:noProof/>
          <w:color w:val="215868"/>
          <w:sz w:val="32"/>
          <w:szCs w:val="28"/>
        </w:rPr>
      </w:pPr>
      <w:r w:rsidRPr="00BE79B3">
        <w:rPr>
          <w:b/>
          <w:noProof/>
          <w:color w:val="215868"/>
          <w:sz w:val="32"/>
          <w:szCs w:val="28"/>
        </w:rPr>
        <w:t>Kąty dzielimy na podstawie ich miary:</w:t>
      </w:r>
    </w:p>
    <w:p w:rsidR="000A3283" w:rsidRPr="000A3283" w:rsidRDefault="00114C0B" w:rsidP="000A3283">
      <w:pPr>
        <w:pStyle w:val="Tytu"/>
        <w:tabs>
          <w:tab w:val="left" w:pos="426"/>
        </w:tabs>
        <w:spacing w:line="276" w:lineRule="auto"/>
        <w:rPr>
          <w:noProof/>
          <w:color w:val="215868"/>
          <w:sz w:val="32"/>
          <w:szCs w:val="28"/>
        </w:rPr>
      </w:pPr>
      <w:r>
        <w:object w:dxaOrig="8569" w:dyaOrig="4142">
          <v:shape id="_x0000_i1026" type="#_x0000_t75" style="width:428.4pt;height:207pt" o:ole="">
            <v:imagedata r:id="rId13" o:title=""/>
          </v:shape>
          <o:OLEObject Type="Embed" ProgID="CorelDraw.Graphic.15" ShapeID="_x0000_i1026" DrawAspect="Content" ObjectID="_1439157360" r:id="rId14"/>
        </w:object>
      </w:r>
    </w:p>
    <w:p w:rsidR="00BE79B3" w:rsidRPr="00190333" w:rsidRDefault="000A3283" w:rsidP="00190333">
      <w:pPr>
        <w:pStyle w:val="Tytu"/>
        <w:tabs>
          <w:tab w:val="left" w:pos="426"/>
        </w:tabs>
        <w:spacing w:line="276" w:lineRule="auto"/>
        <w:rPr>
          <w:noProof/>
          <w:color w:val="215868"/>
          <w:sz w:val="32"/>
          <w:szCs w:val="28"/>
        </w:rPr>
      </w:pPr>
      <w:r w:rsidRPr="000A3283">
        <w:rPr>
          <w:noProof/>
          <w:color w:val="215868"/>
          <w:sz w:val="32"/>
          <w:szCs w:val="28"/>
        </w:rPr>
        <w:t xml:space="preserve"> </w:t>
      </w:r>
    </w:p>
    <w:p w:rsidR="000A3283" w:rsidRPr="000A3283" w:rsidRDefault="00464F64" w:rsidP="006B012F">
      <w:pPr>
        <w:pStyle w:val="Tytu"/>
        <w:tabs>
          <w:tab w:val="left" w:pos="426"/>
        </w:tabs>
        <w:spacing w:line="276" w:lineRule="auto"/>
        <w:rPr>
          <w:noProof/>
          <w:color w:val="215868"/>
          <w:sz w:val="32"/>
          <w:szCs w:val="28"/>
        </w:rPr>
      </w:pPr>
      <w:r>
        <w:rPr>
          <w:noProof/>
        </w:rPr>
        <w:lastRenderedPageBreak/>
        <w:pict>
          <v:shape id="_x0000_s1031" type="#_x0000_t75" style="position:absolute;margin-left:443.15pt;margin-top:0;width:272.85pt;height:262.85pt;z-index:251661312;mso-position-horizontal:right;mso-position-horizontal-relative:margin;mso-position-vertical:top;mso-position-vertical-relative:margin">
            <v:imagedata r:id="rId15" o:title=""/>
            <w10:wrap type="square" anchorx="margin" anchory="margin"/>
          </v:shape>
          <o:OLEObject Type="Embed" ProgID="CorelDraw.Graphic.15" ShapeID="_x0000_s1031" DrawAspect="Content" ObjectID="_1439157362" r:id="rId16"/>
        </w:pict>
      </w:r>
      <w:r w:rsidR="000A3283" w:rsidRPr="00BE79B3">
        <w:rPr>
          <w:b/>
          <w:noProof/>
          <w:color w:val="215868"/>
          <w:sz w:val="32"/>
          <w:szCs w:val="28"/>
        </w:rPr>
        <w:t xml:space="preserve">Kąty wierzchołkowe </w:t>
      </w:r>
      <w:r w:rsidR="000A3283" w:rsidRPr="000A3283">
        <w:rPr>
          <w:noProof/>
          <w:color w:val="215868"/>
          <w:sz w:val="32"/>
          <w:szCs w:val="28"/>
        </w:rPr>
        <w:t xml:space="preserve">- to kąty powstałe poprzez przecięcie się dwóch prostych. </w:t>
      </w:r>
      <w:r w:rsidR="000125A0">
        <w:rPr>
          <w:noProof/>
          <w:color w:val="215868"/>
          <w:sz w:val="32"/>
          <w:szCs w:val="28"/>
        </w:rPr>
        <w:br/>
      </w:r>
      <w:r w:rsidR="000A3283" w:rsidRPr="00114C0B">
        <w:rPr>
          <w:b/>
          <w:i/>
          <w:noProof/>
          <w:color w:val="00B0F0"/>
          <w:sz w:val="32"/>
          <w:szCs w:val="28"/>
        </w:rPr>
        <w:t xml:space="preserve">Kąty wierzchołkowe mają </w:t>
      </w:r>
      <w:r w:rsidR="000125A0" w:rsidRPr="00114C0B">
        <w:rPr>
          <w:b/>
          <w:i/>
          <w:noProof/>
          <w:color w:val="00B0F0"/>
          <w:sz w:val="32"/>
          <w:szCs w:val="28"/>
        </w:rPr>
        <w:br/>
      </w:r>
      <w:r w:rsidR="000A3283" w:rsidRPr="00114C0B">
        <w:rPr>
          <w:b/>
          <w:i/>
          <w:noProof/>
          <w:color w:val="00B0F0"/>
          <w:sz w:val="32"/>
          <w:szCs w:val="28"/>
        </w:rPr>
        <w:t>taką samą miarę.</w:t>
      </w:r>
      <w:r w:rsidR="000A3283" w:rsidRPr="000A3283">
        <w:rPr>
          <w:noProof/>
          <w:color w:val="215868"/>
          <w:sz w:val="32"/>
          <w:szCs w:val="28"/>
        </w:rPr>
        <w:t xml:space="preserve"> </w:t>
      </w:r>
    </w:p>
    <w:p w:rsidR="00114C0B" w:rsidRDefault="000A3283" w:rsidP="000A3283">
      <w:pPr>
        <w:pStyle w:val="Tytu"/>
        <w:tabs>
          <w:tab w:val="left" w:pos="426"/>
        </w:tabs>
        <w:spacing w:line="276" w:lineRule="auto"/>
        <w:rPr>
          <w:noProof/>
          <w:color w:val="215868"/>
          <w:sz w:val="32"/>
          <w:szCs w:val="28"/>
        </w:rPr>
      </w:pPr>
      <w:r w:rsidRPr="000A3283">
        <w:rPr>
          <w:noProof/>
          <w:color w:val="215868"/>
          <w:sz w:val="32"/>
          <w:szCs w:val="28"/>
        </w:rPr>
        <w:t xml:space="preserve"> </w:t>
      </w:r>
    </w:p>
    <w:p w:rsidR="000A3283" w:rsidRPr="000A3283" w:rsidRDefault="000A3283" w:rsidP="000A3283">
      <w:pPr>
        <w:pStyle w:val="Tytu"/>
        <w:tabs>
          <w:tab w:val="left" w:pos="426"/>
        </w:tabs>
        <w:spacing w:line="276" w:lineRule="auto"/>
        <w:rPr>
          <w:noProof/>
          <w:color w:val="215868"/>
          <w:sz w:val="32"/>
          <w:szCs w:val="28"/>
        </w:rPr>
      </w:pPr>
      <w:r w:rsidRPr="000A3283">
        <w:rPr>
          <w:noProof/>
          <w:color w:val="215868"/>
          <w:sz w:val="32"/>
          <w:szCs w:val="28"/>
        </w:rPr>
        <w:t xml:space="preserve"> </w:t>
      </w:r>
    </w:p>
    <w:p w:rsidR="000A3283" w:rsidRPr="000A3283" w:rsidRDefault="000A3283" w:rsidP="006B012F">
      <w:pPr>
        <w:pStyle w:val="Tytu"/>
        <w:tabs>
          <w:tab w:val="left" w:pos="426"/>
        </w:tabs>
        <w:spacing w:line="276" w:lineRule="auto"/>
        <w:rPr>
          <w:noProof/>
          <w:color w:val="215868"/>
          <w:sz w:val="32"/>
          <w:szCs w:val="28"/>
        </w:rPr>
      </w:pPr>
      <w:r w:rsidRPr="000125A0">
        <w:rPr>
          <w:b/>
          <w:noProof/>
          <w:color w:val="215868"/>
          <w:sz w:val="32"/>
          <w:szCs w:val="28"/>
        </w:rPr>
        <w:t xml:space="preserve">Kąty przyległe </w:t>
      </w:r>
      <w:r w:rsidRPr="000A3283">
        <w:rPr>
          <w:noProof/>
          <w:color w:val="215868"/>
          <w:sz w:val="32"/>
          <w:szCs w:val="28"/>
        </w:rPr>
        <w:t>- to kąty „leżące” na jednej prostej.</w:t>
      </w:r>
      <w:r w:rsidR="000125A0">
        <w:rPr>
          <w:noProof/>
          <w:color w:val="215868"/>
          <w:sz w:val="32"/>
          <w:szCs w:val="28"/>
        </w:rPr>
        <w:br/>
      </w:r>
      <w:r w:rsidRPr="000A3283">
        <w:rPr>
          <w:noProof/>
          <w:color w:val="215868"/>
          <w:sz w:val="32"/>
          <w:szCs w:val="28"/>
        </w:rPr>
        <w:t xml:space="preserve">Ich suma wynosi  </w:t>
      </w:r>
      <w:r w:rsidR="000125A0">
        <w:rPr>
          <w:noProof/>
          <w:color w:val="215868"/>
          <w:sz w:val="32"/>
          <w:szCs w:val="28"/>
        </w:rPr>
        <w:t>180</w:t>
      </w:r>
      <w:r w:rsidR="000125A0" w:rsidRPr="00176F72">
        <w:rPr>
          <w:noProof/>
          <w:color w:val="215868"/>
          <w:sz w:val="32"/>
          <w:szCs w:val="28"/>
        </w:rPr>
        <w:t>°</w:t>
      </w:r>
    </w:p>
    <w:p w:rsidR="000A3283" w:rsidRPr="000A3283" w:rsidRDefault="000A3283" w:rsidP="000A3283">
      <w:pPr>
        <w:pStyle w:val="Tytu"/>
        <w:tabs>
          <w:tab w:val="left" w:pos="426"/>
        </w:tabs>
        <w:spacing w:line="276" w:lineRule="auto"/>
        <w:rPr>
          <w:noProof/>
          <w:color w:val="215868"/>
          <w:sz w:val="32"/>
          <w:szCs w:val="28"/>
        </w:rPr>
      </w:pPr>
      <w:r w:rsidRPr="000A3283">
        <w:rPr>
          <w:noProof/>
          <w:color w:val="215868"/>
          <w:sz w:val="32"/>
          <w:szCs w:val="28"/>
        </w:rPr>
        <w:t xml:space="preserve"> </w:t>
      </w:r>
    </w:p>
    <w:p w:rsidR="000A3283" w:rsidRPr="000A3283" w:rsidRDefault="000A3283" w:rsidP="000A3283">
      <w:pPr>
        <w:pStyle w:val="Tytu"/>
        <w:tabs>
          <w:tab w:val="left" w:pos="426"/>
        </w:tabs>
        <w:spacing w:line="276" w:lineRule="auto"/>
        <w:rPr>
          <w:noProof/>
          <w:color w:val="215868"/>
          <w:sz w:val="32"/>
          <w:szCs w:val="28"/>
        </w:rPr>
      </w:pPr>
    </w:p>
    <w:p w:rsidR="000A3283" w:rsidRPr="000A3283" w:rsidRDefault="000A3283" w:rsidP="000A3283">
      <w:pPr>
        <w:pStyle w:val="Tytu"/>
        <w:tabs>
          <w:tab w:val="left" w:pos="426"/>
        </w:tabs>
        <w:spacing w:line="276" w:lineRule="auto"/>
        <w:rPr>
          <w:noProof/>
          <w:color w:val="215868"/>
          <w:sz w:val="32"/>
          <w:szCs w:val="28"/>
        </w:rPr>
      </w:pPr>
    </w:p>
    <w:p w:rsidR="000A3283" w:rsidRPr="006B012F" w:rsidRDefault="000A3283" w:rsidP="000A3283">
      <w:pPr>
        <w:pStyle w:val="Tytu"/>
        <w:tabs>
          <w:tab w:val="left" w:pos="426"/>
        </w:tabs>
        <w:spacing w:line="276" w:lineRule="auto"/>
        <w:rPr>
          <w:b/>
          <w:noProof/>
          <w:color w:val="215868"/>
          <w:sz w:val="32"/>
          <w:szCs w:val="28"/>
        </w:rPr>
      </w:pPr>
      <w:r w:rsidRPr="006B012F">
        <w:rPr>
          <w:b/>
          <w:noProof/>
          <w:color w:val="215868"/>
          <w:sz w:val="32"/>
          <w:szCs w:val="28"/>
        </w:rPr>
        <w:t xml:space="preserve">Kąty naprzemianległe i odpowiadające </w:t>
      </w:r>
    </w:p>
    <w:p w:rsidR="000A3283" w:rsidRPr="000A3283" w:rsidRDefault="00464F64" w:rsidP="000A3283">
      <w:pPr>
        <w:pStyle w:val="Tytu"/>
        <w:tabs>
          <w:tab w:val="left" w:pos="426"/>
        </w:tabs>
        <w:spacing w:line="276" w:lineRule="auto"/>
        <w:rPr>
          <w:noProof/>
          <w:color w:val="215868"/>
          <w:sz w:val="32"/>
          <w:szCs w:val="28"/>
        </w:rPr>
      </w:pPr>
      <w:r>
        <w:rPr>
          <w:noProof/>
        </w:rPr>
        <w:pict>
          <v:shape id="_x0000_s1032" type="#_x0000_t75" style="position:absolute;margin-left:212.55pt;margin-top:386.3pt;width:264.95pt;height:255.2pt;z-index:251663360;mso-position-horizontal-relative:margin;mso-position-vertical-relative:margin">
            <v:imagedata r:id="rId17" o:title=""/>
            <w10:wrap type="square" anchorx="margin" anchory="margin"/>
          </v:shape>
          <o:OLEObject Type="Embed" ProgID="CorelDraw.Graphic.15" ShapeID="_x0000_s1032" DrawAspect="Content" ObjectID="_1439157363" r:id="rId18"/>
        </w:pict>
      </w:r>
      <w:r w:rsidR="000A3283" w:rsidRPr="000A3283">
        <w:rPr>
          <w:noProof/>
          <w:color w:val="215868"/>
          <w:sz w:val="32"/>
          <w:szCs w:val="28"/>
        </w:rPr>
        <w:t xml:space="preserve">Z kątami naprzemianległymi mamy do czynienia, gdy dwie proste równoległe zostaną przecięte trzecią prostą. </w:t>
      </w:r>
    </w:p>
    <w:p w:rsidR="000A3283" w:rsidRDefault="000A3283" w:rsidP="000A3283">
      <w:pPr>
        <w:pStyle w:val="Tytu"/>
        <w:tabs>
          <w:tab w:val="left" w:pos="426"/>
        </w:tabs>
        <w:spacing w:line="276" w:lineRule="auto"/>
        <w:rPr>
          <w:noProof/>
          <w:color w:val="215868"/>
          <w:sz w:val="32"/>
          <w:szCs w:val="28"/>
        </w:rPr>
      </w:pPr>
    </w:p>
    <w:p w:rsidR="006B012F" w:rsidRPr="006B012F" w:rsidRDefault="006B012F" w:rsidP="006B012F">
      <w:pPr>
        <w:rPr>
          <w:lang w:eastAsia="pl-PL"/>
        </w:rPr>
      </w:pPr>
    </w:p>
    <w:p w:rsidR="000A3283" w:rsidRPr="000A3283" w:rsidRDefault="000A3283" w:rsidP="000A3283">
      <w:pPr>
        <w:pStyle w:val="Tytu"/>
        <w:tabs>
          <w:tab w:val="left" w:pos="426"/>
        </w:tabs>
        <w:spacing w:line="276" w:lineRule="auto"/>
        <w:rPr>
          <w:noProof/>
          <w:color w:val="215868"/>
          <w:sz w:val="32"/>
          <w:szCs w:val="28"/>
        </w:rPr>
      </w:pPr>
      <w:r w:rsidRPr="006B012F">
        <w:rPr>
          <w:b/>
          <w:noProof/>
          <w:color w:val="215868"/>
          <w:sz w:val="32"/>
          <w:szCs w:val="28"/>
        </w:rPr>
        <w:t>Kąty odpowiadające</w:t>
      </w:r>
      <w:r w:rsidRPr="000A3283">
        <w:rPr>
          <w:noProof/>
          <w:color w:val="215868"/>
          <w:sz w:val="32"/>
          <w:szCs w:val="28"/>
        </w:rPr>
        <w:t xml:space="preserve"> – to dwa kąty leżące w „tym samym” miejscu, ale na innej prostej. </w:t>
      </w:r>
    </w:p>
    <w:p w:rsidR="000A3283" w:rsidRDefault="000A3283" w:rsidP="000A3283">
      <w:pPr>
        <w:pStyle w:val="Tytu"/>
        <w:tabs>
          <w:tab w:val="left" w:pos="426"/>
        </w:tabs>
        <w:spacing w:line="276" w:lineRule="auto"/>
        <w:rPr>
          <w:noProof/>
          <w:color w:val="215868"/>
          <w:sz w:val="32"/>
          <w:szCs w:val="28"/>
        </w:rPr>
      </w:pPr>
    </w:p>
    <w:p w:rsidR="006B012F" w:rsidRPr="006B012F" w:rsidRDefault="006B012F" w:rsidP="006B012F">
      <w:pPr>
        <w:rPr>
          <w:lang w:eastAsia="pl-PL"/>
        </w:rPr>
      </w:pPr>
    </w:p>
    <w:p w:rsidR="000A3283" w:rsidRPr="000A3283" w:rsidRDefault="000A3283" w:rsidP="000A3283">
      <w:pPr>
        <w:pStyle w:val="Tytu"/>
        <w:tabs>
          <w:tab w:val="left" w:pos="426"/>
        </w:tabs>
        <w:spacing w:line="276" w:lineRule="auto"/>
        <w:rPr>
          <w:noProof/>
          <w:color w:val="215868"/>
          <w:sz w:val="32"/>
          <w:szCs w:val="28"/>
        </w:rPr>
      </w:pPr>
      <w:r w:rsidRPr="006B012F">
        <w:rPr>
          <w:b/>
          <w:noProof/>
          <w:color w:val="215868"/>
          <w:sz w:val="32"/>
          <w:szCs w:val="28"/>
        </w:rPr>
        <w:t>Kąty naprzemianległe</w:t>
      </w:r>
      <w:r w:rsidRPr="000A3283">
        <w:rPr>
          <w:noProof/>
          <w:color w:val="215868"/>
          <w:sz w:val="32"/>
          <w:szCs w:val="28"/>
        </w:rPr>
        <w:t xml:space="preserve"> – kąt</w:t>
      </w:r>
      <w:r>
        <w:rPr>
          <w:noProof/>
          <w:color w:val="215868"/>
          <w:sz w:val="32"/>
          <w:szCs w:val="28"/>
        </w:rPr>
        <w:t xml:space="preserve"> </w:t>
      </w:r>
      <w:r w:rsidRPr="000A3283">
        <w:rPr>
          <w:noProof/>
          <w:color w:val="215868"/>
          <w:sz w:val="32"/>
          <w:szCs w:val="28"/>
        </w:rPr>
        <w:t>jest naprzemianległy w stosunku do danego, gdy jest kątem wierzchołkowym do kąta odpowiadającego.</w:t>
      </w:r>
    </w:p>
    <w:p w:rsidR="00E33B11" w:rsidRPr="00C568E6" w:rsidRDefault="00E33B11" w:rsidP="000A3283">
      <w:pPr>
        <w:pStyle w:val="Tytu"/>
        <w:tabs>
          <w:tab w:val="left" w:pos="426"/>
        </w:tabs>
        <w:spacing w:line="276" w:lineRule="auto"/>
        <w:rPr>
          <w:b/>
          <w:noProof/>
          <w:color w:val="215868"/>
          <w:sz w:val="32"/>
          <w:szCs w:val="28"/>
        </w:rPr>
      </w:pPr>
    </w:p>
    <w:sectPr w:rsidR="00E33B11" w:rsidRPr="00C568E6" w:rsidSect="001400E4"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7" w:h="16839" w:code="9"/>
      <w:pgMar w:top="993" w:right="1134" w:bottom="851" w:left="1134" w:header="709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4F64" w:rsidRDefault="00464F64">
      <w:pPr>
        <w:spacing w:after="0" w:line="240" w:lineRule="auto"/>
      </w:pPr>
      <w:r>
        <w:separator/>
      </w:r>
    </w:p>
  </w:endnote>
  <w:endnote w:type="continuationSeparator" w:id="0">
    <w:p w:rsidR="00464F64" w:rsidRDefault="00464F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B0E" w:rsidRDefault="00CD6123">
    <w:pPr>
      <w:pStyle w:val="Stopka"/>
    </w:pPr>
    <w:r>
      <w:rPr>
        <w:noProof/>
      </w:rPr>
      <w:drawing>
        <wp:anchor distT="0" distB="0" distL="114300" distR="114300" simplePos="0" relativeHeight="251660288" behindDoc="1" locked="0" layoutInCell="1" allowOverlap="1" wp14:anchorId="2E31983E" wp14:editId="3FAA5758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7543800" cy="1652270"/>
          <wp:effectExtent l="0" t="0" r="0" b="5080"/>
          <wp:wrapNone/>
          <wp:docPr id="614" name="Obraz 22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0872172"/>
      <w:docPartObj>
        <w:docPartGallery w:val="Page Numbers (Bottom of Page)"/>
        <w:docPartUnique/>
      </w:docPartObj>
    </w:sdtPr>
    <w:sdtEndPr/>
    <w:sdtContent>
      <w:p w:rsidR="00A43652" w:rsidRDefault="00A43652">
        <w:pPr>
          <w:pStyle w:val="Stopka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62336" behindDoc="0" locked="0" layoutInCell="1" allowOverlap="1" wp14:anchorId="04E59620" wp14:editId="76BD0437">
                  <wp:simplePos x="0" y="0"/>
                  <wp:positionH relativeFrom="margin">
                    <wp:posOffset>6288405</wp:posOffset>
                  </wp:positionH>
                  <wp:positionV relativeFrom="page">
                    <wp:posOffset>9972040</wp:posOffset>
                  </wp:positionV>
                  <wp:extent cx="436880" cy="716915"/>
                  <wp:effectExtent l="0" t="0" r="20320" b="26035"/>
                  <wp:wrapNone/>
                  <wp:docPr id="625" name="Grupa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6880" cy="716915"/>
                            <a:chOff x="1743" y="14699"/>
                            <a:chExt cx="688" cy="1129"/>
                          </a:xfrm>
                        </wpg:grpSpPr>
                        <wps:wsp>
                          <wps:cNvPr id="626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7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A43652" w:rsidRPr="00A43652" w:rsidRDefault="00A43652">
                                <w:pPr>
                                  <w:pStyle w:val="Stopka"/>
                                  <w:jc w:val="center"/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</w:pPr>
                                <w:r w:rsidRPr="00A43652">
                                  <w:rPr>
                                    <w:color w:val="FFFFFF" w:themeColor="background1"/>
                                    <w:sz w:val="22"/>
                                    <w:szCs w:val="21"/>
                                  </w:rPr>
                                  <w:fldChar w:fldCharType="begin"/>
                                </w:r>
                                <w:r w:rsidRPr="00A43652">
                                  <w:rPr>
                                    <w:color w:val="FFFFFF" w:themeColor="background1"/>
                                  </w:rPr>
                                  <w:instrText>PAGE    \* MERGEFORMAT</w:instrText>
                                </w:r>
                                <w:r w:rsidRPr="00A43652">
                                  <w:rPr>
                                    <w:color w:val="FFFFFF" w:themeColor="background1"/>
                                    <w:sz w:val="22"/>
                                    <w:szCs w:val="21"/>
                                  </w:rPr>
                                  <w:fldChar w:fldCharType="separate"/>
                                </w:r>
                                <w:r w:rsidR="00315007" w:rsidRPr="00315007">
                                  <w:rPr>
                                    <w:noProof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1</w:t>
                                </w:r>
                                <w:r w:rsidRPr="00A43652"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a 80" o:spid="_x0000_s1028" style="position:absolute;margin-left:495.15pt;margin-top:785.2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vQiaAMAACs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9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hPkcMAAADcAAAADwAAAGRycy9kb3ducmV2LnhtbESPQYvCMBSE78L+h/AW9qbpCluXahRZ&#10;EHoR0bqeH82zrTYvpYm1+uuNIHgcZuYbZrboTS06al1lWcH3KAJBnFtdcaFgn62GvyCcR9ZYWyYF&#10;N3KwmH8MZphoe+UtdTtfiABhl6CC0vsmkdLlJRl0I9sQB+9oW4M+yLaQusVrgJtajqMolgYrDgsl&#10;NvRXUn7eXYyCn3RiTi7Ntncvs/WhqzfN5V8q9fXZL6cgPPX+HX61U60gHsfwPBOO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oT5HDAAAA3AAAAA8AAAAAAAAAAAAA&#10;AAAAoQIAAGRycy9kb3ducmV2LnhtbFBLBQYAAAAABAAEAPkAAACRAwAAAAA=&#10;" strokecolor="#7f7f7f"/>
                  <v:rect id="Rectangle 78" o:spid="_x0000_s1030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0mE8YA&#10;AADcAAAADwAAAGRycy9kb3ducmV2LnhtbESPQWvCQBSE7wX/w/KE3upGD7ZGV5HYQqEXq6Xa2yP7&#10;mo3Jvg3ZbRL/fbcg9DjMzDfMajPYWnTU+tKxgukkAUGcO11yoeDj+PLwBMIHZI21Y1JwJQ+b9ehu&#10;hal2Pb9TdwiFiBD2KSowITSplD43ZNFPXEMcvW/XWgxRtoXULfYRbms5S5K5tFhyXDDYUGYorw4/&#10;VkFldpfnt+qanfmzy0770C++Tnul7sfDdgki0BD+w7f2q1Ywnz3C35l4BO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K0mE8YAAADcAAAADwAAAAAAAAAAAAAAAACYAgAAZHJz&#10;L2Rvd25yZXYueG1sUEsFBgAAAAAEAAQA9QAAAIsDAAAAAA==&#10;" filled="f" strokecolor="#7f7f7f">
                    <v:textbox>
                      <w:txbxContent>
                        <w:p w:rsidR="00A43652" w:rsidRPr="00A43652" w:rsidRDefault="00A43652">
                          <w:pPr>
                            <w:pStyle w:val="Stopka"/>
                            <w:jc w:val="center"/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A43652">
                            <w:rPr>
                              <w:color w:val="FFFFFF" w:themeColor="background1"/>
                              <w:sz w:val="22"/>
                              <w:szCs w:val="21"/>
                            </w:rPr>
                            <w:fldChar w:fldCharType="begin"/>
                          </w:r>
                          <w:r w:rsidRPr="00A43652">
                            <w:rPr>
                              <w:color w:val="FFFFFF" w:themeColor="background1"/>
                            </w:rPr>
                            <w:instrText>PAGE    \* MERGEFORMAT</w:instrText>
                          </w:r>
                          <w:r w:rsidRPr="00A43652">
                            <w:rPr>
                              <w:color w:val="FFFFFF" w:themeColor="background1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315007" w:rsidRPr="00315007">
                            <w:rPr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>1</w:t>
                          </w:r>
                          <w:r w:rsidRPr="00A43652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A6E" w:rsidRDefault="00CD6123" w:rsidP="00391A6E">
    <w:pPr>
      <w:pStyle w:val="Stopka"/>
      <w:ind w:hanging="990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71C8264" wp14:editId="3BC305D4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6772275" cy="1652270"/>
          <wp:effectExtent l="0" t="0" r="9525" b="5080"/>
          <wp:wrapNone/>
          <wp:docPr id="608" name="Obraz 21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1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2275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4F64" w:rsidRDefault="00464F64">
      <w:pPr>
        <w:spacing w:after="0" w:line="240" w:lineRule="auto"/>
      </w:pPr>
      <w:r>
        <w:separator/>
      </w:r>
    </w:p>
  </w:footnote>
  <w:footnote w:type="continuationSeparator" w:id="0">
    <w:p w:rsidR="00464F64" w:rsidRDefault="00464F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C37FFAD" wp14:editId="2B5852E9">
              <wp:simplePos x="0" y="0"/>
              <wp:positionH relativeFrom="page">
                <wp:posOffset>6964680</wp:posOffset>
              </wp:positionH>
              <wp:positionV relativeFrom="page">
                <wp:posOffset>1394460</wp:posOffset>
              </wp:positionV>
              <wp:extent cx="409575" cy="7101840"/>
              <wp:effectExtent l="0" t="0" r="0" b="3810"/>
              <wp:wrapNone/>
              <wp:docPr id="616" name="Pole tekstow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7101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2C4363" w:rsidRDefault="000A3283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Kąty</w:t>
                          </w:r>
                          <w:r w:rsidR="006914D9"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.</w:t>
                          </w:r>
                          <w:r w:rsidR="00A45772" w:rsidRPr="00445235">
                            <w:rPr>
                              <w:color w:val="FFFFFF" w:themeColor="background1"/>
                            </w:rPr>
                            <w:t xml:space="preserve">  </w:t>
                          </w:r>
                          <w:r w:rsidR="00445235" w:rsidRPr="005E12F5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III etap edukacyjny</w:t>
                          </w:r>
                        </w:p>
                        <w:p w:rsidR="00B2641F" w:rsidRPr="002C4363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95" o:spid="_x0000_s1026" type="#_x0000_t202" style="position:absolute;margin-left:548.4pt;margin-top:109.8pt;width:32.25pt;height:559.2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2C4363" w:rsidRDefault="000A3283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Kąty</w:t>
                    </w:r>
                    <w:r w:rsidR="006914D9"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.</w:t>
                    </w:r>
                    <w:r w:rsidR="00A45772" w:rsidRPr="00445235">
                      <w:rPr>
                        <w:color w:val="FFFFFF" w:themeColor="background1"/>
                      </w:rPr>
                      <w:t xml:space="preserve">  </w:t>
                    </w:r>
                    <w:r w:rsidR="00445235" w:rsidRPr="005E12F5">
                      <w:rPr>
                        <w:rFonts w:ascii="Times New Roman" w:hAnsi="Times New Roman"/>
                        <w:sz w:val="24"/>
                        <w:szCs w:val="24"/>
                      </w:rPr>
                      <w:t>III etap edukacyjny</w:t>
                    </w:r>
                  </w:p>
                  <w:p w:rsidR="00B2641F" w:rsidRPr="002C4363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76717DEC" wp14:editId="7AF8B94C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57150" t="19050" r="62230" b="70485"/>
              <wp:wrapNone/>
              <wp:docPr id="615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chemeClr val="accent2">
                          <a:lumMod val="75000"/>
                        </a:schemeClr>
                      </a:solidFill>
                      <a:ln>
                        <a:noFill/>
                        <a:headEnd/>
                        <a:tailEnd/>
                      </a:ln>
                    </wps:spPr>
                    <wps:style>
                      <a:lnRef idx="1">
                        <a:schemeClr val="accent5"/>
                      </a:lnRef>
                      <a:fillRef idx="3">
                        <a:schemeClr val="accent5"/>
                      </a:fillRef>
                      <a:effectRef idx="2">
                        <a:schemeClr val="accent5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4" o:spid="_x0000_s1027" style="position:absolute;margin-left:541.75pt;margin-top:0;width:53.6pt;height:841.9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" fillcolor="#943634 [2405]" stroked="f">
              <v:shadow on="t" color="black" opacity="22937f" origin=",.5" offset="0,.63889mm"/>
              <v:path arrowok="t"/>
              <v:textbox>
                <w:txbxContent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 w:rsidP="008D3515">
    <w:pPr>
      <w:pStyle w:val="Nagwek"/>
      <w:tabs>
        <w:tab w:val="clear" w:pos="4320"/>
        <w:tab w:val="clear" w:pos="8640"/>
        <w:tab w:val="left" w:pos="3918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C57B3D5" wp14:editId="5B9AC3F9">
              <wp:simplePos x="0" y="0"/>
              <wp:positionH relativeFrom="page">
                <wp:posOffset>7012940</wp:posOffset>
              </wp:positionH>
              <wp:positionV relativeFrom="page">
                <wp:posOffset>2940050</wp:posOffset>
              </wp:positionV>
              <wp:extent cx="409575" cy="4812030"/>
              <wp:effectExtent l="0" t="0" r="0" b="7620"/>
              <wp:wrapNone/>
              <wp:docPr id="610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38484B" w:rsidRDefault="006F45E2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7F6E2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Odejmowanie pamięciowe</w:t>
                          </w:r>
                          <w:r w:rsidR="00B2641F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.</w:t>
                          </w:r>
                          <w:r w:rsidR="00B2641F" w:rsidRPr="00E17053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 xml:space="preserve"> </w:t>
                          </w:r>
                          <w:r w:rsidR="00B2641F" w:rsidRPr="0038484B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>Klasa 4</w:t>
                          </w:r>
                        </w:p>
                        <w:p w:rsidR="00B2641F" w:rsidRPr="0038484B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31" type="#_x0000_t202" style="position:absolute;margin-left:552.2pt;margin-top:231.5pt;width:32.25pt;height:378.9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38484B" w:rsidRDefault="006F45E2">
                    <w:pPr>
                      <w:jc w:val="center"/>
                      <w:rPr>
                        <w:color w:val="FFFFFF"/>
                      </w:rPr>
                    </w:pPr>
                    <w:r w:rsidRPr="007F6E27">
                      <w:rPr>
                        <w:rFonts w:ascii="Times New Roman" w:hAnsi="Times New Roman"/>
                        <w:sz w:val="24"/>
                        <w:szCs w:val="24"/>
                      </w:rPr>
                      <w:t>Odejmowanie pamięciowe</w:t>
                    </w:r>
                    <w:r w:rsidR="00B2641F">
                      <w:rPr>
                        <w:rFonts w:ascii="Times New Roman" w:hAnsi="Times New Roman"/>
                        <w:sz w:val="24"/>
                        <w:szCs w:val="24"/>
                      </w:rPr>
                      <w:t>.</w:t>
                    </w:r>
                    <w:r w:rsidR="00B2641F" w:rsidRPr="00E17053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 xml:space="preserve"> </w:t>
                    </w:r>
                    <w:r w:rsidR="00B2641F" w:rsidRPr="0038484B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>Klasa 4</w:t>
                    </w:r>
                  </w:p>
                  <w:p w:rsidR="00B2641F" w:rsidRPr="0038484B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5B5D203D" wp14:editId="1EAABCDF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19050" t="19050" r="43180" b="51435"/>
              <wp:wrapNone/>
              <wp:docPr id="609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9BBB59"/>
                      </a:solidFill>
                      <a:ln w="38100" algn="ctr">
                        <a:solidFill>
                          <a:srgbClr val="F2F2F2"/>
                        </a:solidFill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rgbClr val="4E6128">
                            <a:alpha val="50000"/>
                          </a:srgbClr>
                        </a:outerShdw>
                      </a:effectLst>
                    </wps:spPr>
                    <wps:txbx>
                      <w:txbxContent>
                        <w:p w:rsidR="00B20E1A" w:rsidRDefault="00B20E1A" w:rsidP="00B20E1A">
                          <w:pPr>
                            <w:rPr>
                              <w:rFonts w:eastAsia="Times New Roman"/>
                            </w:rPr>
                          </w:pPr>
                        </w:p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32" style="position:absolute;margin-left:541.75pt;margin-top:0;width:53.6pt;height:841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" fillcolor="#9bbb59" strokecolor="#f2f2f2" strokeweight="3pt">
              <v:shadow on="t" color="#4e6128" opacity=".5" offset="1pt"/>
              <v:path arrowok="t"/>
              <v:textbox>
                <w:txbxContent>
                  <w:p w:rsidR="00B20E1A" w:rsidRDefault="00B20E1A" w:rsidP="00B20E1A">
                    <w:pPr>
                      <w:rPr>
                        <w:rFonts w:eastAsia="Times New Roman"/>
                      </w:rPr>
                    </w:pPr>
                  </w:p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B2641F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hint="default"/>
        <w:color w:val="9C007F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hint="default"/>
        <w:color w:val="9C007F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hint="default"/>
        <w:color w:val="FF388C"/>
      </w:rPr>
    </w:lvl>
  </w:abstractNum>
  <w:abstractNum w:abstractNumId="5">
    <w:nsid w:val="0E6E34E8"/>
    <w:multiLevelType w:val="multilevel"/>
    <w:tmpl w:val="0E6A63A8"/>
    <w:numStyleLink w:val="Styl1"/>
  </w:abstractNum>
  <w:abstractNum w:abstractNumId="6">
    <w:nsid w:val="18692E90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7">
    <w:nsid w:val="197C6FB6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8">
    <w:nsid w:val="1D7719BE"/>
    <w:multiLevelType w:val="hybridMultilevel"/>
    <w:tmpl w:val="8F9A7D0C"/>
    <w:lvl w:ilvl="0" w:tplc="04E081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249F30D3"/>
    <w:multiLevelType w:val="hybridMultilevel"/>
    <w:tmpl w:val="4B520014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34810931"/>
    <w:multiLevelType w:val="multilevel"/>
    <w:tmpl w:val="F78C7694"/>
    <w:styleLink w:val="Styl2"/>
    <w:lvl w:ilvl="0">
      <w:start w:val="1"/>
      <w:numFmt w:val="decimal"/>
      <w:lvlText w:val="%1."/>
      <w:lvlJc w:val="left"/>
      <w:pPr>
        <w:ind w:left="1998" w:hanging="360"/>
      </w:pPr>
      <w:rPr>
        <w:rFonts w:asciiTheme="majorHAnsi" w:hAnsiTheme="majorHAnsi" w:hint="default"/>
        <w:color w:val="7030A0"/>
      </w:rPr>
    </w:lvl>
    <w:lvl w:ilvl="1">
      <w:start w:val="1"/>
      <w:numFmt w:val="lowerLetter"/>
      <w:lvlText w:val="%2)"/>
      <w:lvlJc w:val="left"/>
      <w:pPr>
        <w:ind w:left="2718" w:hanging="360"/>
      </w:pPr>
      <w:rPr>
        <w:rFonts w:ascii="Cambria" w:hAnsi="Cambria" w:hint="default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12">
    <w:nsid w:val="34915276"/>
    <w:multiLevelType w:val="multilevel"/>
    <w:tmpl w:val="F78C7694"/>
    <w:numStyleLink w:val="Styl2"/>
  </w:abstractNum>
  <w:abstractNum w:abstractNumId="13">
    <w:nsid w:val="3F167753"/>
    <w:multiLevelType w:val="multilevel"/>
    <w:tmpl w:val="BCE4218E"/>
    <w:lvl w:ilvl="0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7030A0"/>
      </w:rPr>
    </w:lvl>
    <w:lvl w:ilvl="1">
      <w:start w:val="1"/>
      <w:numFmt w:val="decimal"/>
      <w:lvlText w:val="%2."/>
      <w:lvlJc w:val="left"/>
      <w:pPr>
        <w:ind w:left="2718" w:hanging="360"/>
      </w:pPr>
      <w:rPr>
        <w:rFonts w:ascii="Cambria" w:eastAsia="Times New Roman" w:hAnsi="Cambria" w:cs="Times New Roman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</w:lvl>
    <w:lvl w:ilvl="3">
      <w:start w:val="1"/>
      <w:numFmt w:val="decimal"/>
      <w:lvlText w:val="%4."/>
      <w:lvlJc w:val="left"/>
      <w:pPr>
        <w:ind w:left="4158" w:hanging="360"/>
      </w:pPr>
    </w:lvl>
    <w:lvl w:ilvl="4">
      <w:start w:val="1"/>
      <w:numFmt w:val="lowerLetter"/>
      <w:lvlText w:val="%5."/>
      <w:lvlJc w:val="left"/>
      <w:pPr>
        <w:ind w:left="4878" w:hanging="360"/>
      </w:pPr>
    </w:lvl>
    <w:lvl w:ilvl="5">
      <w:start w:val="1"/>
      <w:numFmt w:val="lowerRoman"/>
      <w:lvlText w:val="%6."/>
      <w:lvlJc w:val="right"/>
      <w:pPr>
        <w:ind w:left="5598" w:hanging="180"/>
      </w:pPr>
    </w:lvl>
    <w:lvl w:ilvl="6">
      <w:start w:val="1"/>
      <w:numFmt w:val="decimal"/>
      <w:lvlText w:val="%7."/>
      <w:lvlJc w:val="left"/>
      <w:pPr>
        <w:ind w:left="6318" w:hanging="360"/>
      </w:pPr>
    </w:lvl>
    <w:lvl w:ilvl="7">
      <w:start w:val="1"/>
      <w:numFmt w:val="lowerLetter"/>
      <w:lvlText w:val="%8."/>
      <w:lvlJc w:val="left"/>
      <w:pPr>
        <w:ind w:left="7038" w:hanging="360"/>
      </w:pPr>
    </w:lvl>
    <w:lvl w:ilvl="8">
      <w:start w:val="1"/>
      <w:numFmt w:val="lowerRoman"/>
      <w:lvlText w:val="%9."/>
      <w:lvlJc w:val="right"/>
      <w:pPr>
        <w:ind w:left="7758" w:hanging="180"/>
      </w:pPr>
    </w:lvl>
  </w:abstractNum>
  <w:abstractNum w:abstractNumId="14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658A25E4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16">
    <w:nsid w:val="663C62E2"/>
    <w:multiLevelType w:val="hybridMultilevel"/>
    <w:tmpl w:val="BCE4218E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7030A0"/>
      </w:rPr>
    </w:lvl>
    <w:lvl w:ilvl="1" w:tplc="B2084974">
      <w:start w:val="1"/>
      <w:numFmt w:val="decimal"/>
      <w:lvlText w:val="%2."/>
      <w:lvlJc w:val="left"/>
      <w:pPr>
        <w:ind w:left="2718" w:hanging="360"/>
      </w:pPr>
      <w:rPr>
        <w:rFonts w:ascii="Cambria" w:eastAsia="Times New Roman" w:hAnsi="Cambria" w:cs="Times New Roman"/>
        <w:color w:val="7030A0"/>
      </w:rPr>
    </w:lvl>
    <w:lvl w:ilvl="2" w:tplc="0415001B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7">
    <w:nsid w:val="6A61617A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18">
    <w:nsid w:val="6C651CDD"/>
    <w:multiLevelType w:val="multilevel"/>
    <w:tmpl w:val="0E6A63A8"/>
    <w:styleLink w:val="Styl1"/>
    <w:lvl w:ilvl="0">
      <w:start w:val="1"/>
      <w:numFmt w:val="decimal"/>
      <w:lvlText w:val="%1."/>
      <w:lvlJc w:val="left"/>
      <w:pPr>
        <w:ind w:left="1866" w:hanging="360"/>
      </w:pPr>
      <w:rPr>
        <w:rFonts w:asciiTheme="majorHAnsi" w:hAnsiTheme="majorHAnsi" w:hint="default"/>
        <w:b/>
        <w:i w:val="0"/>
        <w:color w:val="7030A0"/>
        <w:sz w:val="32"/>
      </w:rPr>
    </w:lvl>
    <w:lvl w:ilvl="1">
      <w:start w:val="1"/>
      <w:numFmt w:val="lowerLetter"/>
      <w:lvlText w:val="%2)"/>
      <w:lvlJc w:val="left"/>
      <w:pPr>
        <w:ind w:left="2041" w:hanging="340"/>
      </w:pPr>
      <w:rPr>
        <w:rFonts w:asciiTheme="majorHAnsi" w:hAnsiTheme="majorHAnsi" w:hint="default"/>
        <w:color w:val="7030A0"/>
      </w:rPr>
    </w:lvl>
    <w:lvl w:ilvl="2">
      <w:start w:val="1"/>
      <w:numFmt w:val="lowerRoman"/>
      <w:lvlText w:val="%3."/>
      <w:lvlJc w:val="right"/>
      <w:pPr>
        <w:ind w:left="330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2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4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6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8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90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26" w:hanging="18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16"/>
  </w:num>
  <w:num w:numId="8">
    <w:abstractNumId w:val="14"/>
  </w:num>
  <w:num w:numId="9">
    <w:abstractNumId w:val="10"/>
  </w:num>
  <w:num w:numId="10">
    <w:abstractNumId w:val="8"/>
  </w:num>
  <w:num w:numId="11">
    <w:abstractNumId w:val="18"/>
  </w:num>
  <w:num w:numId="12">
    <w:abstractNumId w:val="5"/>
  </w:num>
  <w:num w:numId="13">
    <w:abstractNumId w:val="11"/>
  </w:num>
  <w:num w:numId="14">
    <w:abstractNumId w:val="12"/>
  </w:num>
  <w:num w:numId="15">
    <w:abstractNumId w:val="13"/>
  </w:num>
  <w:num w:numId="16">
    <w:abstractNumId w:val="7"/>
  </w:num>
  <w:num w:numId="17">
    <w:abstractNumId w:val="6"/>
  </w:num>
  <w:num w:numId="18">
    <w:abstractNumId w:val="15"/>
  </w:num>
  <w:num w:numId="19">
    <w:abstractNumId w:val="1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attachedTemplate r:id="rId1"/>
  <w:defaultTabStop w:val="709"/>
  <w:hyphenationZone w:val="420"/>
  <w:drawingGridHorizontalSpacing w:val="110"/>
  <w:displayHorizontalDrawingGridEvery w:val="2"/>
  <w:characterSpacingControl w:val="doNotCompress"/>
  <w:hdrShapeDefaults>
    <o:shapedefaults v:ext="edit" spidmax="2049">
      <o:colormru v:ext="edit" colors="#6f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15"/>
    <w:rsid w:val="00002161"/>
    <w:rsid w:val="00006703"/>
    <w:rsid w:val="000125A0"/>
    <w:rsid w:val="00014630"/>
    <w:rsid w:val="00014BE1"/>
    <w:rsid w:val="000242FB"/>
    <w:rsid w:val="00024628"/>
    <w:rsid w:val="00026B64"/>
    <w:rsid w:val="000335B4"/>
    <w:rsid w:val="00034A5D"/>
    <w:rsid w:val="00057357"/>
    <w:rsid w:val="00060DF6"/>
    <w:rsid w:val="00061311"/>
    <w:rsid w:val="00063670"/>
    <w:rsid w:val="00065FE4"/>
    <w:rsid w:val="00066249"/>
    <w:rsid w:val="00071C70"/>
    <w:rsid w:val="00074D45"/>
    <w:rsid w:val="00076A0C"/>
    <w:rsid w:val="000958B4"/>
    <w:rsid w:val="000971A1"/>
    <w:rsid w:val="000A0867"/>
    <w:rsid w:val="000A2600"/>
    <w:rsid w:val="000A3283"/>
    <w:rsid w:val="000C3545"/>
    <w:rsid w:val="000D10B5"/>
    <w:rsid w:val="000D1D6A"/>
    <w:rsid w:val="000E4DE2"/>
    <w:rsid w:val="000E7550"/>
    <w:rsid w:val="001051BC"/>
    <w:rsid w:val="00114C0B"/>
    <w:rsid w:val="001160C8"/>
    <w:rsid w:val="00116D82"/>
    <w:rsid w:val="00135A05"/>
    <w:rsid w:val="001400E4"/>
    <w:rsid w:val="00155D95"/>
    <w:rsid w:val="00162F6D"/>
    <w:rsid w:val="001749F4"/>
    <w:rsid w:val="00176F72"/>
    <w:rsid w:val="00185C0E"/>
    <w:rsid w:val="00190333"/>
    <w:rsid w:val="00190708"/>
    <w:rsid w:val="001914FB"/>
    <w:rsid w:val="00193CE8"/>
    <w:rsid w:val="001A18F1"/>
    <w:rsid w:val="001B1E8D"/>
    <w:rsid w:val="001B3C03"/>
    <w:rsid w:val="001C6BB5"/>
    <w:rsid w:val="001D31CB"/>
    <w:rsid w:val="001F0A36"/>
    <w:rsid w:val="001F6942"/>
    <w:rsid w:val="00200894"/>
    <w:rsid w:val="002011E6"/>
    <w:rsid w:val="00204AE9"/>
    <w:rsid w:val="002055CF"/>
    <w:rsid w:val="002136B7"/>
    <w:rsid w:val="002152B5"/>
    <w:rsid w:val="00216359"/>
    <w:rsid w:val="002257C3"/>
    <w:rsid w:val="00231F5F"/>
    <w:rsid w:val="00237873"/>
    <w:rsid w:val="002411EC"/>
    <w:rsid w:val="00241DB3"/>
    <w:rsid w:val="00254E25"/>
    <w:rsid w:val="00267346"/>
    <w:rsid w:val="0027667B"/>
    <w:rsid w:val="00282A47"/>
    <w:rsid w:val="002843F1"/>
    <w:rsid w:val="002957F1"/>
    <w:rsid w:val="002B424A"/>
    <w:rsid w:val="002B65A3"/>
    <w:rsid w:val="002C2BC9"/>
    <w:rsid w:val="002C378E"/>
    <w:rsid w:val="002C4363"/>
    <w:rsid w:val="002E7CAF"/>
    <w:rsid w:val="003012F8"/>
    <w:rsid w:val="003045CA"/>
    <w:rsid w:val="00313C00"/>
    <w:rsid w:val="00313C77"/>
    <w:rsid w:val="00315007"/>
    <w:rsid w:val="00322D94"/>
    <w:rsid w:val="003245E6"/>
    <w:rsid w:val="00335D2A"/>
    <w:rsid w:val="003367CA"/>
    <w:rsid w:val="0034678F"/>
    <w:rsid w:val="00347F81"/>
    <w:rsid w:val="00363955"/>
    <w:rsid w:val="00364E53"/>
    <w:rsid w:val="0036692F"/>
    <w:rsid w:val="003677A8"/>
    <w:rsid w:val="00367BDF"/>
    <w:rsid w:val="003810ED"/>
    <w:rsid w:val="00382C0E"/>
    <w:rsid w:val="00384396"/>
    <w:rsid w:val="0038484B"/>
    <w:rsid w:val="0038487C"/>
    <w:rsid w:val="00384986"/>
    <w:rsid w:val="00386D66"/>
    <w:rsid w:val="00391A6E"/>
    <w:rsid w:val="003B4190"/>
    <w:rsid w:val="003B51C4"/>
    <w:rsid w:val="003C2150"/>
    <w:rsid w:val="003C50D3"/>
    <w:rsid w:val="00430A71"/>
    <w:rsid w:val="0043523E"/>
    <w:rsid w:val="00445235"/>
    <w:rsid w:val="00456B46"/>
    <w:rsid w:val="004624D3"/>
    <w:rsid w:val="00464F64"/>
    <w:rsid w:val="004758F1"/>
    <w:rsid w:val="00483427"/>
    <w:rsid w:val="0048674D"/>
    <w:rsid w:val="00494865"/>
    <w:rsid w:val="00495CF1"/>
    <w:rsid w:val="004D4F5A"/>
    <w:rsid w:val="004E612C"/>
    <w:rsid w:val="004F4C42"/>
    <w:rsid w:val="005163B4"/>
    <w:rsid w:val="0052070C"/>
    <w:rsid w:val="00524E3C"/>
    <w:rsid w:val="00525657"/>
    <w:rsid w:val="00526002"/>
    <w:rsid w:val="00533D49"/>
    <w:rsid w:val="00541E77"/>
    <w:rsid w:val="0056116C"/>
    <w:rsid w:val="0056794B"/>
    <w:rsid w:val="00567D35"/>
    <w:rsid w:val="00573FD3"/>
    <w:rsid w:val="00576739"/>
    <w:rsid w:val="0058526E"/>
    <w:rsid w:val="0059065E"/>
    <w:rsid w:val="005965CF"/>
    <w:rsid w:val="00597AC4"/>
    <w:rsid w:val="005A522C"/>
    <w:rsid w:val="005B3020"/>
    <w:rsid w:val="005B3E89"/>
    <w:rsid w:val="005B6113"/>
    <w:rsid w:val="005C0538"/>
    <w:rsid w:val="005C1B24"/>
    <w:rsid w:val="005D1E81"/>
    <w:rsid w:val="005E1805"/>
    <w:rsid w:val="005E31C7"/>
    <w:rsid w:val="005E5D03"/>
    <w:rsid w:val="0060296B"/>
    <w:rsid w:val="00602A02"/>
    <w:rsid w:val="006055F4"/>
    <w:rsid w:val="00631483"/>
    <w:rsid w:val="006369DA"/>
    <w:rsid w:val="00656333"/>
    <w:rsid w:val="0066326B"/>
    <w:rsid w:val="00670B64"/>
    <w:rsid w:val="00674085"/>
    <w:rsid w:val="006914D9"/>
    <w:rsid w:val="0069283A"/>
    <w:rsid w:val="00693C94"/>
    <w:rsid w:val="006B012F"/>
    <w:rsid w:val="006C0570"/>
    <w:rsid w:val="006C3566"/>
    <w:rsid w:val="006D3270"/>
    <w:rsid w:val="006E6451"/>
    <w:rsid w:val="006F0410"/>
    <w:rsid w:val="006F45E2"/>
    <w:rsid w:val="006F542C"/>
    <w:rsid w:val="006F54BF"/>
    <w:rsid w:val="006F7F39"/>
    <w:rsid w:val="0070112E"/>
    <w:rsid w:val="00710464"/>
    <w:rsid w:val="007137D8"/>
    <w:rsid w:val="0072290E"/>
    <w:rsid w:val="00723E7A"/>
    <w:rsid w:val="007404D3"/>
    <w:rsid w:val="00744622"/>
    <w:rsid w:val="00745688"/>
    <w:rsid w:val="00784236"/>
    <w:rsid w:val="00786B2F"/>
    <w:rsid w:val="007A1EF6"/>
    <w:rsid w:val="007A5143"/>
    <w:rsid w:val="007B4978"/>
    <w:rsid w:val="007D0166"/>
    <w:rsid w:val="007F7E19"/>
    <w:rsid w:val="00815B14"/>
    <w:rsid w:val="00822FD0"/>
    <w:rsid w:val="00843353"/>
    <w:rsid w:val="00850ED2"/>
    <w:rsid w:val="0086594A"/>
    <w:rsid w:val="0087262D"/>
    <w:rsid w:val="00875826"/>
    <w:rsid w:val="00886633"/>
    <w:rsid w:val="008A2553"/>
    <w:rsid w:val="008C3BDB"/>
    <w:rsid w:val="008D3515"/>
    <w:rsid w:val="008E0E29"/>
    <w:rsid w:val="008E3144"/>
    <w:rsid w:val="008E74CF"/>
    <w:rsid w:val="008F2AF5"/>
    <w:rsid w:val="008F7EA5"/>
    <w:rsid w:val="00903943"/>
    <w:rsid w:val="0092452D"/>
    <w:rsid w:val="00927612"/>
    <w:rsid w:val="00937563"/>
    <w:rsid w:val="00942478"/>
    <w:rsid w:val="009554A9"/>
    <w:rsid w:val="0095731E"/>
    <w:rsid w:val="009605F2"/>
    <w:rsid w:val="00961005"/>
    <w:rsid w:val="00965137"/>
    <w:rsid w:val="00986499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2D55"/>
    <w:rsid w:val="009E4734"/>
    <w:rsid w:val="009E53D7"/>
    <w:rsid w:val="009F608D"/>
    <w:rsid w:val="009F6C8B"/>
    <w:rsid w:val="009F7BAA"/>
    <w:rsid w:val="00A0761B"/>
    <w:rsid w:val="00A10120"/>
    <w:rsid w:val="00A105F4"/>
    <w:rsid w:val="00A15D19"/>
    <w:rsid w:val="00A23022"/>
    <w:rsid w:val="00A34B26"/>
    <w:rsid w:val="00A427B3"/>
    <w:rsid w:val="00A43606"/>
    <w:rsid w:val="00A43652"/>
    <w:rsid w:val="00A45772"/>
    <w:rsid w:val="00A65BF4"/>
    <w:rsid w:val="00A70E60"/>
    <w:rsid w:val="00A75073"/>
    <w:rsid w:val="00A8324F"/>
    <w:rsid w:val="00A851AE"/>
    <w:rsid w:val="00A94B7C"/>
    <w:rsid w:val="00AB20C3"/>
    <w:rsid w:val="00AB5BDA"/>
    <w:rsid w:val="00AB728F"/>
    <w:rsid w:val="00AB791E"/>
    <w:rsid w:val="00AC5703"/>
    <w:rsid w:val="00AD0E2A"/>
    <w:rsid w:val="00AD213D"/>
    <w:rsid w:val="00AE5C5A"/>
    <w:rsid w:val="00B1208A"/>
    <w:rsid w:val="00B20264"/>
    <w:rsid w:val="00B20E1A"/>
    <w:rsid w:val="00B2353E"/>
    <w:rsid w:val="00B2641F"/>
    <w:rsid w:val="00B2712A"/>
    <w:rsid w:val="00B30067"/>
    <w:rsid w:val="00B317CB"/>
    <w:rsid w:val="00B517AE"/>
    <w:rsid w:val="00B528D2"/>
    <w:rsid w:val="00B55938"/>
    <w:rsid w:val="00B67C58"/>
    <w:rsid w:val="00B725F1"/>
    <w:rsid w:val="00B76FB4"/>
    <w:rsid w:val="00B77A38"/>
    <w:rsid w:val="00B80411"/>
    <w:rsid w:val="00B96B00"/>
    <w:rsid w:val="00BB740B"/>
    <w:rsid w:val="00BC3506"/>
    <w:rsid w:val="00BD704E"/>
    <w:rsid w:val="00BE37E4"/>
    <w:rsid w:val="00BE75CE"/>
    <w:rsid w:val="00BE79B3"/>
    <w:rsid w:val="00C039B5"/>
    <w:rsid w:val="00C123B1"/>
    <w:rsid w:val="00C137A7"/>
    <w:rsid w:val="00C4260D"/>
    <w:rsid w:val="00C568E6"/>
    <w:rsid w:val="00C56F1F"/>
    <w:rsid w:val="00C73231"/>
    <w:rsid w:val="00C73DB8"/>
    <w:rsid w:val="00C75285"/>
    <w:rsid w:val="00C81654"/>
    <w:rsid w:val="00C86A10"/>
    <w:rsid w:val="00CA60E8"/>
    <w:rsid w:val="00CC4027"/>
    <w:rsid w:val="00CD4929"/>
    <w:rsid w:val="00CD6123"/>
    <w:rsid w:val="00CE577E"/>
    <w:rsid w:val="00CE6ACA"/>
    <w:rsid w:val="00CF5A75"/>
    <w:rsid w:val="00CF7433"/>
    <w:rsid w:val="00D00048"/>
    <w:rsid w:val="00D10417"/>
    <w:rsid w:val="00D20BBF"/>
    <w:rsid w:val="00D21E13"/>
    <w:rsid w:val="00D237C0"/>
    <w:rsid w:val="00D24FA6"/>
    <w:rsid w:val="00D31626"/>
    <w:rsid w:val="00D3383F"/>
    <w:rsid w:val="00D36EC9"/>
    <w:rsid w:val="00D469F5"/>
    <w:rsid w:val="00D528CE"/>
    <w:rsid w:val="00D57D7F"/>
    <w:rsid w:val="00D61106"/>
    <w:rsid w:val="00D623FB"/>
    <w:rsid w:val="00D62D67"/>
    <w:rsid w:val="00D6553D"/>
    <w:rsid w:val="00D71C76"/>
    <w:rsid w:val="00D75403"/>
    <w:rsid w:val="00D90B1D"/>
    <w:rsid w:val="00DA1DCA"/>
    <w:rsid w:val="00DB13C7"/>
    <w:rsid w:val="00DB5BA6"/>
    <w:rsid w:val="00DB718D"/>
    <w:rsid w:val="00DC21B1"/>
    <w:rsid w:val="00DC28F1"/>
    <w:rsid w:val="00DC7110"/>
    <w:rsid w:val="00E04B0E"/>
    <w:rsid w:val="00E06561"/>
    <w:rsid w:val="00E108FB"/>
    <w:rsid w:val="00E1343B"/>
    <w:rsid w:val="00E137CD"/>
    <w:rsid w:val="00E13D1C"/>
    <w:rsid w:val="00E13F30"/>
    <w:rsid w:val="00E17053"/>
    <w:rsid w:val="00E272AE"/>
    <w:rsid w:val="00E325C2"/>
    <w:rsid w:val="00E32EC0"/>
    <w:rsid w:val="00E337F2"/>
    <w:rsid w:val="00E33B11"/>
    <w:rsid w:val="00E456ED"/>
    <w:rsid w:val="00E4620A"/>
    <w:rsid w:val="00E46BF4"/>
    <w:rsid w:val="00E6075E"/>
    <w:rsid w:val="00E93F4F"/>
    <w:rsid w:val="00EB44F7"/>
    <w:rsid w:val="00EC015C"/>
    <w:rsid w:val="00EC02CD"/>
    <w:rsid w:val="00EC4C37"/>
    <w:rsid w:val="00EC6BF1"/>
    <w:rsid w:val="00ED329E"/>
    <w:rsid w:val="00ED65FA"/>
    <w:rsid w:val="00EE2B0C"/>
    <w:rsid w:val="00EF6334"/>
    <w:rsid w:val="00F13A03"/>
    <w:rsid w:val="00F42F1F"/>
    <w:rsid w:val="00F53D26"/>
    <w:rsid w:val="00F541B2"/>
    <w:rsid w:val="00F6262A"/>
    <w:rsid w:val="00F65C84"/>
    <w:rsid w:val="00F82140"/>
    <w:rsid w:val="00F93220"/>
    <w:rsid w:val="00FA3D50"/>
    <w:rsid w:val="00FA4804"/>
    <w:rsid w:val="00FA7D05"/>
    <w:rsid w:val="00FC3E79"/>
    <w:rsid w:val="00FC485E"/>
    <w:rsid w:val="00FF143D"/>
    <w:rsid w:val="00FF1EEC"/>
    <w:rsid w:val="00FF7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6f3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numbering" w:customStyle="1" w:styleId="Styl1">
    <w:name w:val="Styl1"/>
    <w:uiPriority w:val="99"/>
    <w:rsid w:val="00DC21B1"/>
    <w:pPr>
      <w:numPr>
        <w:numId w:val="11"/>
      </w:numPr>
    </w:pPr>
  </w:style>
  <w:style w:type="numbering" w:customStyle="1" w:styleId="Styl2">
    <w:name w:val="Styl2"/>
    <w:uiPriority w:val="99"/>
    <w:rsid w:val="00DC21B1"/>
    <w:pPr>
      <w:numPr>
        <w:numId w:val="1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numbering" w:customStyle="1" w:styleId="Styl1">
    <w:name w:val="Styl1"/>
    <w:uiPriority w:val="99"/>
    <w:rsid w:val="00DC21B1"/>
    <w:pPr>
      <w:numPr>
        <w:numId w:val="11"/>
      </w:numPr>
    </w:pPr>
  </w:style>
  <w:style w:type="numbering" w:customStyle="1" w:styleId="Styl2">
    <w:name w:val="Styl2"/>
    <w:uiPriority w:val="99"/>
    <w:rsid w:val="00DC21B1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2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8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emf"/><Relationship Id="rId18" Type="http://schemas.openxmlformats.org/officeDocument/2006/relationships/oleObject" Target="embeddings/oleObject5.bin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emf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4.emf"/><Relationship Id="rId23" Type="http://schemas.openxmlformats.org/officeDocument/2006/relationships/footer" Target="footer3.xml"/><Relationship Id="rId10" Type="http://schemas.openxmlformats.org/officeDocument/2006/relationships/oleObject" Target="embeddings/oleObject1.bin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oleObject" Target="embeddings/oleObject3.bin"/><Relationship Id="rId22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5\AdjacencyMergeLette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CCBC10-C369-4592-B9EF-1B56DD1B3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AdjacencyMergeLetter</Template>
  <TotalTime>2</TotalTime>
  <Pages>2</Pages>
  <Words>138</Words>
  <Characters>755</Characters>
  <Application>Microsoft Office Word</Application>
  <DocSecurity>0</DocSecurity>
  <Lines>47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>Ovigo</Company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Liczby i cyfry. Klasa 4</dc:subject>
  <dc:creator>Ania</dc:creator>
  <cp:keywords>Wyrażenie, suma, różnica, zapisywanie</cp:keywords>
  <cp:lastModifiedBy>Marcin Marek Kostera</cp:lastModifiedBy>
  <cp:revision>3</cp:revision>
  <cp:lastPrinted>2013-08-16T16:41:00Z</cp:lastPrinted>
  <dcterms:created xsi:type="dcterms:W3CDTF">2013-08-27T23:07:00Z</dcterms:created>
  <dcterms:modified xsi:type="dcterms:W3CDTF">2013-08-27T23:08:00Z</dcterms:modified>
</cp:coreProperties>
</file>